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朱石花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(r070701—002)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法语音乐剧鉴赏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法语音乐剧鉴赏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法语（中级）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(r070702—001)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